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66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吴芮姝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4~16周</w:t>
      </w:r>
    </w:p>
    <w:bookmarkStart w:id="1" w:name="1166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(079022—028)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1-C3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英语（上）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(070285—001)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民族预科25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1-C1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3-C3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英语（上）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(070285—001)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民族预科25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3-C3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(079022—042)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2-C3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1-C1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(079022—042)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2-C3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(079022—028)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1-C3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英语（上）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(070285—001)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民族预科25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